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6162C" w14:textId="281AF25E" w:rsidR="00B47C8C" w:rsidRPr="00B47C8C" w:rsidRDefault="00A34C81" w:rsidP="00B47C8C">
      <w:pPr>
        <w:jc w:val="center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lang w:val="es-ES"/>
        </w:rPr>
        <w:t xml:space="preserve">ANEXO </w:t>
      </w:r>
      <w:r w:rsidR="00647A41">
        <w:rPr>
          <w:rFonts w:ascii="Arial" w:hAnsi="Arial" w:cs="Arial"/>
          <w:b/>
          <w:lang w:val="es-ES"/>
        </w:rPr>
        <w:t>10</w:t>
      </w:r>
      <w:r>
        <w:rPr>
          <w:rFonts w:ascii="Arial" w:hAnsi="Arial" w:cs="Arial"/>
          <w:b/>
          <w:lang w:val="es-ES"/>
        </w:rPr>
        <w:t xml:space="preserve"> - </w:t>
      </w:r>
      <w:r w:rsidR="00B47C8C" w:rsidRPr="00B47C8C">
        <w:rPr>
          <w:rFonts w:ascii="Arial" w:hAnsi="Arial" w:cs="Arial"/>
          <w:b/>
          <w:bCs/>
          <w:lang w:val="es-ES"/>
        </w:rPr>
        <w:t xml:space="preserve">DECLARACIÓN </w:t>
      </w:r>
      <w:r w:rsidR="00647A41">
        <w:rPr>
          <w:rFonts w:ascii="Arial" w:hAnsi="Arial" w:cs="Arial"/>
          <w:b/>
          <w:bCs/>
          <w:lang w:val="es-ES"/>
        </w:rPr>
        <w:t>GASTOS DE VIAJE</w:t>
      </w:r>
    </w:p>
    <w:p w14:paraId="5A330A70" w14:textId="29072F80" w:rsidR="00A34C81" w:rsidRPr="00A34C81" w:rsidRDefault="00A34C81" w:rsidP="00A34C81">
      <w:pPr>
        <w:jc w:val="center"/>
        <w:rPr>
          <w:rFonts w:ascii="Arial" w:hAnsi="Arial" w:cs="Arial"/>
          <w:b/>
          <w:lang w:val="es-ES"/>
        </w:rPr>
      </w:pPr>
    </w:p>
    <w:p w14:paraId="73243E74" w14:textId="77777777" w:rsidR="00A34C81" w:rsidRPr="00A34C81" w:rsidRDefault="00A34C81" w:rsidP="00A34C81">
      <w:pPr>
        <w:rPr>
          <w:rFonts w:ascii="Arial" w:hAnsi="Arial" w:cs="Arial"/>
          <w:b/>
          <w:lang w:val="es-ES"/>
        </w:rPr>
      </w:pPr>
    </w:p>
    <w:p w14:paraId="507CEB31" w14:textId="77777777" w:rsidR="00A34C81" w:rsidRPr="00A34C81" w:rsidRDefault="00A34C81" w:rsidP="00A34C81">
      <w:pPr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b/>
          <w:lang w:val="es-ES"/>
        </w:rPr>
        <w:t xml:space="preserve">Nº EXPEDIENTE:  </w:t>
      </w:r>
      <w:sdt>
        <w:sdtPr>
          <w:rPr>
            <w:rFonts w:ascii="Arial" w:hAnsi="Arial" w:cs="Arial"/>
            <w:lang w:val="es-ES"/>
          </w:rPr>
          <w:id w:val="-277422976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635784CD" w14:textId="77777777" w:rsidR="00A34C81" w:rsidRPr="00A34C81" w:rsidRDefault="00A34C81" w:rsidP="00A34C81">
      <w:pPr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b/>
          <w:lang w:val="es-ES"/>
        </w:rPr>
        <w:t>NOMBRE DEL PROYECTO:</w:t>
      </w:r>
      <w:r w:rsidRPr="00A34C81">
        <w:rPr>
          <w:rFonts w:ascii="Arial" w:hAnsi="Arial" w:cs="Arial"/>
          <w:lang w:val="es-ES"/>
        </w:rPr>
        <w:t xml:space="preserve"> </w:t>
      </w:r>
      <w:sdt>
        <w:sdtPr>
          <w:rPr>
            <w:rFonts w:ascii="Arial" w:hAnsi="Arial" w:cs="Arial"/>
            <w:lang w:val="es-ES"/>
          </w:rPr>
          <w:id w:val="532694730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361DC399" w14:textId="5DF7F552" w:rsidR="00A34C81" w:rsidRPr="00A34C81" w:rsidRDefault="00A34C81" w:rsidP="00A34C81">
      <w:pPr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MUNICIPIO/INFRAESTRUCTURA SUPRAMUNICIPAL:</w:t>
      </w:r>
      <w:r w:rsidRPr="00A34C81">
        <w:rPr>
          <w:rFonts w:ascii="Arial" w:hAnsi="Arial" w:cs="Arial"/>
          <w:lang w:val="es-ES"/>
        </w:rPr>
        <w:t xml:space="preserve"> </w:t>
      </w:r>
      <w:sdt>
        <w:sdtPr>
          <w:rPr>
            <w:rFonts w:ascii="Arial" w:hAnsi="Arial" w:cs="Arial"/>
            <w:lang w:val="es-ES"/>
          </w:rPr>
          <w:id w:val="6028344"/>
          <w:placeholder>
            <w:docPart w:val="5E820700DDAA44E9BDFF7E5F533DF2B9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1C044141" w14:textId="77777777" w:rsidR="00B47C8C" w:rsidRPr="00B47C8C" w:rsidRDefault="00B47C8C" w:rsidP="00297919">
      <w:p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t xml:space="preserve">D./Dª </w:t>
      </w:r>
      <w:sdt>
        <w:sdtPr>
          <w:rPr>
            <w:rFonts w:ascii="Arial" w:hAnsi="Arial" w:cs="Arial"/>
            <w:lang w:val="es-ES"/>
          </w:rPr>
          <w:id w:val="377514201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 xml:space="preserve">, con DNI </w:t>
      </w:r>
      <w:sdt>
        <w:sdtPr>
          <w:rPr>
            <w:rFonts w:ascii="Arial" w:hAnsi="Arial" w:cs="Arial"/>
            <w:lang w:val="es-ES"/>
          </w:rPr>
          <w:id w:val="-1643654047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 xml:space="preserve">, en representación de la entidad </w:t>
      </w:r>
      <w:sdt>
        <w:sdtPr>
          <w:rPr>
            <w:rFonts w:ascii="Arial" w:hAnsi="Arial" w:cs="Arial"/>
            <w:lang w:val="es-ES"/>
          </w:rPr>
          <w:id w:val="-371301676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 xml:space="preserve">, con NIF </w:t>
      </w:r>
      <w:sdt>
        <w:sdtPr>
          <w:rPr>
            <w:rFonts w:ascii="Arial" w:hAnsi="Arial" w:cs="Arial"/>
            <w:lang w:val="es-ES"/>
          </w:rPr>
          <w:id w:val="-1493324657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 xml:space="preserve">, y domicilio fiscal en </w:t>
      </w:r>
      <w:sdt>
        <w:sdtPr>
          <w:rPr>
            <w:rFonts w:ascii="Arial" w:hAnsi="Arial" w:cs="Arial"/>
            <w:lang w:val="es-ES"/>
          </w:rPr>
          <w:id w:val="1170376036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>.</w:t>
      </w:r>
    </w:p>
    <w:p w14:paraId="0DF5AEC5" w14:textId="77777777" w:rsidR="00A34C81" w:rsidRPr="00A34C81" w:rsidRDefault="00A34C81" w:rsidP="00297919">
      <w:pPr>
        <w:jc w:val="both"/>
        <w:rPr>
          <w:rFonts w:ascii="Arial" w:hAnsi="Arial" w:cs="Arial"/>
          <w:lang w:val="es-ES"/>
        </w:rPr>
      </w:pPr>
    </w:p>
    <w:p w14:paraId="253E744A" w14:textId="77777777" w:rsidR="00A34C81" w:rsidRPr="00384BD7" w:rsidRDefault="00A34C81" w:rsidP="00297919">
      <w:pPr>
        <w:jc w:val="both"/>
        <w:rPr>
          <w:rFonts w:ascii="Arial" w:hAnsi="Arial" w:cs="Arial"/>
          <w:b/>
          <w:lang w:val="es-ES"/>
        </w:rPr>
      </w:pPr>
      <w:r w:rsidRPr="00384BD7">
        <w:rPr>
          <w:rFonts w:ascii="Arial" w:hAnsi="Arial" w:cs="Arial"/>
          <w:b/>
          <w:lang w:val="es-ES"/>
        </w:rPr>
        <w:t>DECLARA</w:t>
      </w:r>
    </w:p>
    <w:p w14:paraId="316437A0" w14:textId="77777777" w:rsidR="00647A41" w:rsidRPr="00647A41" w:rsidRDefault="00647A41" w:rsidP="00297919">
      <w:pPr>
        <w:jc w:val="both"/>
        <w:rPr>
          <w:rFonts w:ascii="Arial" w:hAnsi="Arial" w:cs="Arial"/>
          <w:lang w:val="es-ES"/>
        </w:rPr>
      </w:pPr>
      <w:r w:rsidRPr="00647A41">
        <w:rPr>
          <w:rFonts w:ascii="Arial" w:hAnsi="Arial" w:cs="Arial"/>
          <w:lang w:val="es-ES"/>
        </w:rPr>
        <w:t xml:space="preserve">Que D./Dª </w:t>
      </w:r>
      <w:sdt>
        <w:sdtPr>
          <w:rPr>
            <w:rFonts w:ascii="Arial" w:hAnsi="Arial" w:cs="Arial"/>
            <w:lang w:val="es-ES"/>
          </w:rPr>
          <w:id w:val="-866992971"/>
          <w:placeholder>
            <w:docPart w:val="C30524612F894B7CA5BF7F1C970F7BDB"/>
          </w:placeholder>
          <w:showingPlcHdr/>
        </w:sdtPr>
        <w:sdtEndPr/>
        <w:sdtContent>
          <w:r w:rsidRPr="00647A4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647A41">
        <w:rPr>
          <w:rFonts w:ascii="Arial" w:hAnsi="Arial" w:cs="Arial"/>
          <w:lang w:val="es-ES"/>
        </w:rPr>
        <w:t xml:space="preserve"> , con DNI </w:t>
      </w:r>
      <w:sdt>
        <w:sdtPr>
          <w:rPr>
            <w:rFonts w:ascii="Arial" w:hAnsi="Arial" w:cs="Arial"/>
            <w:lang w:val="es-ES"/>
          </w:rPr>
          <w:id w:val="-661007774"/>
          <w:placeholder>
            <w:docPart w:val="C30524612F894B7CA5BF7F1C970F7BDB"/>
          </w:placeholder>
          <w:showingPlcHdr/>
        </w:sdtPr>
        <w:sdtEndPr/>
        <w:sdtContent>
          <w:r w:rsidRPr="00647A4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647A41">
        <w:rPr>
          <w:rFonts w:ascii="Arial" w:hAnsi="Arial" w:cs="Arial"/>
          <w:lang w:val="es-ES"/>
        </w:rPr>
        <w:t xml:space="preserve">, personal vinculado a la empresa a la que represento, ha realizado en el ámbito de sus funciones un viaje con destino a  con motivo de </w:t>
      </w:r>
      <w:sdt>
        <w:sdtPr>
          <w:rPr>
            <w:rFonts w:ascii="Arial" w:hAnsi="Arial" w:cs="Arial"/>
            <w:lang w:val="es-ES"/>
          </w:rPr>
          <w:id w:val="1872719772"/>
          <w:placeholder>
            <w:docPart w:val="C30524612F894B7CA5BF7F1C970F7BDB"/>
          </w:placeholder>
          <w:showingPlcHdr/>
        </w:sdtPr>
        <w:sdtEndPr/>
        <w:sdtContent>
          <w:r w:rsidRPr="00647A4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647A41">
        <w:rPr>
          <w:rFonts w:ascii="Arial" w:hAnsi="Arial" w:cs="Arial"/>
          <w:lang w:val="es-ES"/>
        </w:rPr>
        <w:t xml:space="preserve">  durante los días </w:t>
      </w:r>
      <w:r w:rsidRPr="00647A41">
        <w:rPr>
          <w:rFonts w:ascii="Arial" w:hAnsi="Arial" w:cs="Arial"/>
          <w:i/>
          <w:lang w:val="es-ES"/>
        </w:rPr>
        <w:t xml:space="preserve">(indicar día, mes y año) </w:t>
      </w:r>
      <w:sdt>
        <w:sdtPr>
          <w:rPr>
            <w:rFonts w:ascii="Arial" w:hAnsi="Arial" w:cs="Arial"/>
            <w:i/>
            <w:lang w:val="es-ES"/>
          </w:rPr>
          <w:id w:val="127142689"/>
          <w:placeholder>
            <w:docPart w:val="C30524612F894B7CA5BF7F1C970F7BDB"/>
          </w:placeholder>
          <w:showingPlcHdr/>
        </w:sdtPr>
        <w:sdtEndPr/>
        <w:sdtContent>
          <w:r w:rsidRPr="00647A41">
            <w:t>Haga clic o pulse aquí para escribir texto.</w:t>
          </w:r>
        </w:sdtContent>
      </w:sdt>
      <w:r w:rsidRPr="00647A41">
        <w:rPr>
          <w:rFonts w:ascii="Arial" w:hAnsi="Arial" w:cs="Arial"/>
          <w:i/>
          <w:lang w:val="es-ES"/>
        </w:rPr>
        <w:t>.</w:t>
      </w:r>
    </w:p>
    <w:p w14:paraId="3BC7300F" w14:textId="77777777" w:rsidR="00647A41" w:rsidRPr="00647A41" w:rsidRDefault="00647A41" w:rsidP="00297919">
      <w:pPr>
        <w:jc w:val="both"/>
        <w:rPr>
          <w:rFonts w:ascii="Arial" w:hAnsi="Arial" w:cs="Arial"/>
          <w:lang w:val="es-ES"/>
        </w:rPr>
      </w:pPr>
      <w:r w:rsidRPr="00647A41">
        <w:rPr>
          <w:rFonts w:ascii="Arial" w:hAnsi="Arial" w:cs="Arial"/>
          <w:lang w:val="es-ES"/>
        </w:rPr>
        <w:t>Que el viaje realizado está vinculado con la ejecución de las actuaciones aprobadas del proyecto.</w:t>
      </w:r>
    </w:p>
    <w:p w14:paraId="7A4FB6DD" w14:textId="6F8F7E39" w:rsidR="00647A41" w:rsidRPr="00647A41" w:rsidRDefault="00647A41" w:rsidP="00297919">
      <w:pPr>
        <w:jc w:val="both"/>
        <w:rPr>
          <w:rFonts w:ascii="Arial" w:hAnsi="Arial" w:cs="Arial"/>
          <w:lang w:val="es-ES"/>
        </w:rPr>
      </w:pPr>
      <w:r w:rsidRPr="00647A41">
        <w:rPr>
          <w:rFonts w:ascii="Arial" w:hAnsi="Arial" w:cs="Arial"/>
          <w:lang w:val="es-ES"/>
        </w:rPr>
        <w:t xml:space="preserve">El total de los gastos incurridos como consecuencia de dicho viaje ascienden a </w:t>
      </w:r>
      <w:sdt>
        <w:sdtPr>
          <w:rPr>
            <w:rFonts w:ascii="Arial" w:hAnsi="Arial" w:cs="Arial"/>
            <w:lang w:val="es-ES"/>
          </w:rPr>
          <w:id w:val="749551975"/>
          <w:placeholder>
            <w:docPart w:val="C30524612F894B7CA5BF7F1C970F7BDB"/>
          </w:placeholder>
          <w:showingPlcHdr/>
        </w:sdtPr>
        <w:sdtEndPr/>
        <w:sdtContent>
          <w:r w:rsidRPr="00647A4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647A41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t>euros, cuyo detalle se adjunta junto a esta declaración</w:t>
      </w:r>
      <w:r w:rsidRPr="00647A41">
        <w:rPr>
          <w:rFonts w:ascii="Arial" w:hAnsi="Arial" w:cs="Arial"/>
          <w:lang w:val="es-ES"/>
        </w:rPr>
        <w:t>.</w:t>
      </w:r>
    </w:p>
    <w:p w14:paraId="7DB02B85" w14:textId="6EEA3BA1" w:rsidR="00647A41" w:rsidRPr="00647A41" w:rsidRDefault="00647A41" w:rsidP="00297919">
      <w:pPr>
        <w:jc w:val="both"/>
        <w:rPr>
          <w:rFonts w:ascii="Arial" w:hAnsi="Arial" w:cs="Arial"/>
          <w:lang w:val="es-ES"/>
        </w:rPr>
      </w:pPr>
    </w:p>
    <w:p w14:paraId="6A82776A" w14:textId="77777777" w:rsidR="00647A41" w:rsidRPr="00647A41" w:rsidRDefault="00647A41" w:rsidP="00297919">
      <w:pPr>
        <w:jc w:val="both"/>
        <w:rPr>
          <w:rFonts w:ascii="Arial" w:hAnsi="Arial" w:cs="Arial"/>
          <w:lang w:val="es-ES"/>
        </w:rPr>
      </w:pPr>
      <w:r w:rsidRPr="00647A41">
        <w:rPr>
          <w:rFonts w:ascii="Arial" w:hAnsi="Arial" w:cs="Arial"/>
          <w:lang w:val="es-ES"/>
        </w:rPr>
        <w:t>Y para que así conste, se firma la presente a fecha de firma electrónica.</w:t>
      </w:r>
    </w:p>
    <w:p w14:paraId="28F68D64" w14:textId="58607A37" w:rsidR="00A34C81" w:rsidRPr="00A34C81" w:rsidRDefault="00A34C81" w:rsidP="00297919">
      <w:pPr>
        <w:jc w:val="both"/>
        <w:rPr>
          <w:rFonts w:ascii="Arial" w:hAnsi="Arial" w:cs="Arial"/>
          <w:lang w:val="es-ES"/>
        </w:rPr>
      </w:pPr>
    </w:p>
    <w:p w14:paraId="0546249F" w14:textId="118FF191" w:rsidR="00304E91" w:rsidRDefault="00304E91" w:rsidP="00297919">
      <w:pPr>
        <w:jc w:val="both"/>
        <w:rPr>
          <w:rFonts w:ascii="Arial" w:hAnsi="Arial" w:cs="Arial"/>
          <w:lang w:val="es-ES"/>
        </w:rPr>
      </w:pPr>
    </w:p>
    <w:sectPr w:rsidR="00304E91" w:rsidSect="000346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9BC62" w14:textId="77777777" w:rsidR="00063479" w:rsidRDefault="00063479" w:rsidP="00063479">
      <w:pPr>
        <w:spacing w:after="0" w:line="240" w:lineRule="auto"/>
      </w:pPr>
      <w:r>
        <w:separator/>
      </w:r>
    </w:p>
  </w:endnote>
  <w:endnote w:type="continuationSeparator" w:id="0">
    <w:p w14:paraId="3A1604AC" w14:textId="77777777" w:rsidR="00063479" w:rsidRDefault="00063479" w:rsidP="00063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E705C" w14:textId="77777777" w:rsidR="00297919" w:rsidRDefault="002979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954CD" w14:textId="77777777" w:rsidR="00297919" w:rsidRDefault="002979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29F0E" w14:textId="77777777" w:rsidR="00297919" w:rsidRDefault="002979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2AF4E" w14:textId="77777777" w:rsidR="00063479" w:rsidRDefault="00063479" w:rsidP="00063479">
      <w:pPr>
        <w:spacing w:after="0" w:line="240" w:lineRule="auto"/>
      </w:pPr>
      <w:r>
        <w:separator/>
      </w:r>
    </w:p>
  </w:footnote>
  <w:footnote w:type="continuationSeparator" w:id="0">
    <w:p w14:paraId="6C7232E5" w14:textId="77777777" w:rsidR="00063479" w:rsidRDefault="00063479" w:rsidP="00063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B1936" w14:textId="77777777" w:rsidR="00297919" w:rsidRDefault="002979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8222" w14:textId="71A93A1C" w:rsidR="00A34C81" w:rsidRDefault="00297919">
    <w:pPr>
      <w:pStyle w:val="Encabezado"/>
    </w:pPr>
    <w:bookmarkStart w:id="0" w:name="_GoBack"/>
    <w:r>
      <w:rPr>
        <w:noProof/>
        <w:lang w:val="es-ES" w:eastAsia="es-ES"/>
      </w:rPr>
      <w:drawing>
        <wp:inline distT="0" distB="0" distL="0" distR="0" wp14:anchorId="0427431B" wp14:editId="22D5D3F3">
          <wp:extent cx="5486400" cy="748665"/>
          <wp:effectExtent l="0" t="0" r="0" b="0"/>
          <wp:docPr id="356347062" name="Imagen 1" descr="Imagen que contiene Texto&#10;&#10;El contenido generado por IA puede ser incorrec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6347062" name="Imagen 1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748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14:paraId="42E6F3A6" w14:textId="77777777" w:rsidR="00A34C81" w:rsidRDefault="00A34C8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C95D7" w14:textId="77777777" w:rsidR="00297919" w:rsidRDefault="0029791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92B6705"/>
    <w:multiLevelType w:val="hybridMultilevel"/>
    <w:tmpl w:val="BB4A96AC"/>
    <w:lvl w:ilvl="0" w:tplc="54E08AE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74F24"/>
    <w:multiLevelType w:val="hybridMultilevel"/>
    <w:tmpl w:val="E1FCFCD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7071B1"/>
    <w:multiLevelType w:val="hybridMultilevel"/>
    <w:tmpl w:val="F814A6E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63479"/>
    <w:rsid w:val="0015074B"/>
    <w:rsid w:val="00171F5A"/>
    <w:rsid w:val="001D2849"/>
    <w:rsid w:val="00255922"/>
    <w:rsid w:val="00270838"/>
    <w:rsid w:val="0029639D"/>
    <w:rsid w:val="00297382"/>
    <w:rsid w:val="00297919"/>
    <w:rsid w:val="002D664B"/>
    <w:rsid w:val="00304E91"/>
    <w:rsid w:val="00326F90"/>
    <w:rsid w:val="00335DDA"/>
    <w:rsid w:val="00384BD7"/>
    <w:rsid w:val="004007AB"/>
    <w:rsid w:val="004C20F4"/>
    <w:rsid w:val="00587AC6"/>
    <w:rsid w:val="00647A41"/>
    <w:rsid w:val="00707427"/>
    <w:rsid w:val="00730650"/>
    <w:rsid w:val="007E6567"/>
    <w:rsid w:val="007E7B66"/>
    <w:rsid w:val="008D235A"/>
    <w:rsid w:val="00A34C81"/>
    <w:rsid w:val="00AA1D8D"/>
    <w:rsid w:val="00B47730"/>
    <w:rsid w:val="00B47C8C"/>
    <w:rsid w:val="00BB662C"/>
    <w:rsid w:val="00CB0664"/>
    <w:rsid w:val="00E87392"/>
    <w:rsid w:val="00FA7A9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DBA8CF"/>
  <w14:defaultImageDpi w14:val="300"/>
  <w15:docId w15:val="{E264A3C6-FAF4-4A47-AE05-BAFE8D9D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06347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6347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634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F4D24E9CAAC44EF86E3692DD10ED0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8B3973-6ED0-49AB-B930-23F9025FA6BC}"/>
      </w:docPartPr>
      <w:docPartBody>
        <w:p w:rsidR="00826979" w:rsidRDefault="00800A68" w:rsidP="00800A68">
          <w:pPr>
            <w:pStyle w:val="8F4D24E9CAAC44EF86E3692DD10ED024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E820700DDAA44E9BDFF7E5F533DF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F6876-7918-484B-86E7-D898BC2950AD}"/>
      </w:docPartPr>
      <w:docPartBody>
        <w:p w:rsidR="00826979" w:rsidRDefault="00800A68" w:rsidP="00800A68">
          <w:pPr>
            <w:pStyle w:val="5E820700DDAA44E9BDFF7E5F533DF2B9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10240267D3846D78035EC9E60BD4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512908-B4CC-4ED8-8DC7-9D3FFDE03612}"/>
      </w:docPartPr>
      <w:docPartBody>
        <w:p w:rsidR="00D502BC" w:rsidRDefault="00DB1FE8" w:rsidP="00DB1FE8">
          <w:pPr>
            <w:pStyle w:val="610240267D3846D78035EC9E60BD4759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C30524612F894B7CA5BF7F1C970F7B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B636D5-EC54-41FE-9B20-C3E4E0404A43}"/>
      </w:docPartPr>
      <w:docPartBody>
        <w:p w:rsidR="0021594E" w:rsidRDefault="00B81A53" w:rsidP="00B81A53">
          <w:pPr>
            <w:pStyle w:val="C30524612F894B7CA5BF7F1C970F7BDB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A68"/>
    <w:rsid w:val="0021594E"/>
    <w:rsid w:val="00800A68"/>
    <w:rsid w:val="00826979"/>
    <w:rsid w:val="00B81A53"/>
    <w:rsid w:val="00D502BC"/>
    <w:rsid w:val="00D86E52"/>
    <w:rsid w:val="00DB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81A53"/>
    <w:rPr>
      <w:color w:val="808080"/>
    </w:rPr>
  </w:style>
  <w:style w:type="paragraph" w:customStyle="1" w:styleId="B8145E0417F14ED9B7B4765D59C3EC53">
    <w:name w:val="B8145E0417F14ED9B7B4765D59C3EC53"/>
    <w:rsid w:val="00800A68"/>
  </w:style>
  <w:style w:type="paragraph" w:customStyle="1" w:styleId="4BB8CF5A28B6442A9A8EAB0F353A616F">
    <w:name w:val="4BB8CF5A28B6442A9A8EAB0F353A616F"/>
    <w:rsid w:val="00800A68"/>
  </w:style>
  <w:style w:type="paragraph" w:customStyle="1" w:styleId="8F4D24E9CAAC44EF86E3692DD10ED024">
    <w:name w:val="8F4D24E9CAAC44EF86E3692DD10ED024"/>
    <w:rsid w:val="00800A68"/>
  </w:style>
  <w:style w:type="paragraph" w:customStyle="1" w:styleId="C65B621E40F74FCE8314CC463D249CB5">
    <w:name w:val="C65B621E40F74FCE8314CC463D249CB5"/>
    <w:rsid w:val="00800A68"/>
  </w:style>
  <w:style w:type="paragraph" w:customStyle="1" w:styleId="5E820700DDAA44E9BDFF7E5F533DF2B9">
    <w:name w:val="5E820700DDAA44E9BDFF7E5F533DF2B9"/>
    <w:rsid w:val="00800A68"/>
  </w:style>
  <w:style w:type="paragraph" w:customStyle="1" w:styleId="8DB61691FD844F378FCE2BEEE3F3E1BE">
    <w:name w:val="8DB61691FD844F378FCE2BEEE3F3E1BE"/>
    <w:rsid w:val="00826979"/>
  </w:style>
  <w:style w:type="paragraph" w:customStyle="1" w:styleId="A41F4E55C3ED456D808635FCCEC0AC7A">
    <w:name w:val="A41F4E55C3ED456D808635FCCEC0AC7A"/>
    <w:rsid w:val="00826979"/>
  </w:style>
  <w:style w:type="paragraph" w:customStyle="1" w:styleId="160A1AAA976B4D5AB0E0317EDC780E0B">
    <w:name w:val="160A1AAA976B4D5AB0E0317EDC780E0B"/>
    <w:rsid w:val="00826979"/>
  </w:style>
  <w:style w:type="paragraph" w:customStyle="1" w:styleId="EBB667FBDBC642F78B726DCF1E6E42B2">
    <w:name w:val="EBB667FBDBC642F78B726DCF1E6E42B2"/>
    <w:rsid w:val="00826979"/>
  </w:style>
  <w:style w:type="paragraph" w:customStyle="1" w:styleId="3C33789A3D454AA1A573402D3AF2937E">
    <w:name w:val="3C33789A3D454AA1A573402D3AF2937E"/>
    <w:rsid w:val="00826979"/>
  </w:style>
  <w:style w:type="paragraph" w:customStyle="1" w:styleId="C2FDA82B12C34BF79FEB736701CF8EC2">
    <w:name w:val="C2FDA82B12C34BF79FEB736701CF8EC2"/>
    <w:rsid w:val="00826979"/>
  </w:style>
  <w:style w:type="paragraph" w:customStyle="1" w:styleId="F93837A7A8B34943832C67BC4C590F03">
    <w:name w:val="F93837A7A8B34943832C67BC4C590F03"/>
    <w:rsid w:val="00826979"/>
  </w:style>
  <w:style w:type="paragraph" w:customStyle="1" w:styleId="85D6AB469E27465782051F3D29D9DB07">
    <w:name w:val="85D6AB469E27465782051F3D29D9DB07"/>
    <w:rsid w:val="00826979"/>
  </w:style>
  <w:style w:type="paragraph" w:customStyle="1" w:styleId="F50A1F99F0384B418B20DB12C2F6DC3B">
    <w:name w:val="F50A1F99F0384B418B20DB12C2F6DC3B"/>
    <w:rsid w:val="00DB1FE8"/>
  </w:style>
  <w:style w:type="paragraph" w:customStyle="1" w:styleId="610240267D3846D78035EC9E60BD4759">
    <w:name w:val="610240267D3846D78035EC9E60BD4759"/>
    <w:rsid w:val="00DB1FE8"/>
  </w:style>
  <w:style w:type="paragraph" w:customStyle="1" w:styleId="3FEE8492796144E682DABB5A2E117323">
    <w:name w:val="3FEE8492796144E682DABB5A2E117323"/>
    <w:rsid w:val="00B81A53"/>
  </w:style>
  <w:style w:type="paragraph" w:customStyle="1" w:styleId="C30524612F894B7CA5BF7F1C970F7BDB">
    <w:name w:val="C30524612F894B7CA5BF7F1C970F7BDB"/>
    <w:rsid w:val="00B81A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CCAEAA-AD9F-4C79-ACE5-E44138099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202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Ruiz Perez, Guiomar</cp:lastModifiedBy>
  <cp:revision>9</cp:revision>
  <dcterms:created xsi:type="dcterms:W3CDTF">2025-10-29T12:43:00Z</dcterms:created>
  <dcterms:modified xsi:type="dcterms:W3CDTF">2025-11-14T09:06:00Z</dcterms:modified>
  <cp:category/>
</cp:coreProperties>
</file>